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 泰州-J3-314  薛峰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 泰州-J3-314  嵇晶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Dallas Jonathan Andrew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400462—011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T Ravichandar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泰州-J2-509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