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营养、健康与疾病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营养、健康与疾病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奚飞飞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奚飞飞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苏华/李瑶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于小轩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苏华/李瑶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于小轩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