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营养、健康与疾病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营养、健康与疾病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苏华/李瑶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苏华/李瑶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杨昕澄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张正光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张悦/张洪江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杨萌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张正光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张悦/张洪江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杨萌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