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单鸣秋/于生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张永文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王娟红/李璇/龙军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单鸣秋/于生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王身艳/薛峰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王娟红/李璇/龙军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李璇/王娟红/王身艳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10~14周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10~16周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041583—001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食品毒理过敏原与健康学（Food Toxicology，Allergens Health）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王娟红/李璇/龙军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泰州-J2-107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