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药学（3+2）25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姚焱兵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泰州-综合楼516-物化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李舸远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泰州-综合楼410-药物分析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GMP管理工程选论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