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药物制剂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药剂251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刘丹/唐敏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刘丹/唐敏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刁荟文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刘丹/唐敏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泰州-J3-407  王博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泰州-J3-407  姚卫峰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 泰州-J3-407  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 泰州-J3-407  吴丽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 泰州-J3-407  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药学类专业导论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泰州-J3-407  王博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泰州-J3-407  姚卫峰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 泰州-J3-407  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 泰州-J3-407  吴丽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 泰州-J3-407  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