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生制药255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赵至真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路云龙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蒲海涛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赵至真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路云龙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韦源青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尹越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赵至真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路云龙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赵至真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路云龙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蒲海涛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040310*—002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无机化学实验*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11~15周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陈量量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泰州-综合楼514-无机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040310*—002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无机化学实验*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11~15周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陈量量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泰州-综合楼514-无机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400462—004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学术英语I 学术技能工作坊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12~17周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T Ravichandar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400462—010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学术英语I 学术技能工作坊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12~17周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Dallas Jonathan Andrew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泰州-J2-506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