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姚薇薇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022513—006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物理学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赵至真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022513—006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物理学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15~17周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赵至真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(9:40-12:00)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400462—009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学术技能工作坊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(9:40-12:00)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T Ravichandar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泰州-J2-509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