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生制药252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王南溪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吕年银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吕年银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唐传峰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邵粉丽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杨志光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肖青青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吕年银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肖青青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吕年银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040221—001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大学化学基础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6~13周 (10:30-12:00)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韦源青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泰州-J3-412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