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生制药251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王南溪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林丽萍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林丽萍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唐传峰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邵粉丽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杨志光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包凯帆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王鑫烁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林丽萍/林彤彤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包凯帆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厉茜茜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包凯帆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王鑫烁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林丽萍/林彤彤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包凯帆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厉茜茜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张寒苏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040221—001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大学化学基础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6~13周 (10:30-12:00)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韦源青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