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1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生制药243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田吉来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(022513—005)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朱如仙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(040427—003)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盛恩泽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王秋菊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田吉来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(022513—005)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朱如仙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(040427—003)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盛恩泽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王秋菊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田吉来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(021723—003)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泰州-综合楼404-生化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田吉来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(021723—003)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泰州-综合楼404-生化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胡云峰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王荣根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泰州-操场1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焦新辉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泰州-操场1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巩振阳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泰州-综合楼406 分析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盛恩泽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(021723—003)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泰州-综合楼404-生化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田吉来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(021723—003)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泰州-综合楼404-生化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胡云峰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王荣根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药学文献学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(040087—003)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泰州-综合楼406 分析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盛恩泽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(010597—005)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卫陈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工程制图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(040476—003)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刘永海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周中明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刘文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