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1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生物制药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生制药241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71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徐晓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潘燕红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泰州-操场2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焦新辉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(040427—001)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盛恩泽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王秋菊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工程制图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(040476—001)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刘永海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徐晓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潘燕红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泰州-综合楼404-生化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徐晓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泰州-综合楼404-生化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潘燕红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(040427—001)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盛恩泽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王秋菊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工程制图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(040476—001)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刘永海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徐晓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潘燕红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泰州-综合楼404-生化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徐晓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泰州-综合楼404-生化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潘燕红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药学文献学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(040087—001)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李林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(010597—002)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薛原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(130115—001)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蒋凤荣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(130115—001)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宋天宇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泰州-综合楼406 分析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盛恩泽/曹雨诞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(130115—001)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蒋凤荣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(130115—001)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宋天宇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泰州-综合楼406 分析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盛恩泽/曹雨诞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(022513—003)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赵至真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形势与政策(三)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周中明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大学生劳动教育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泰州-教室1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王皓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