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生制药235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胡雅婧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Dallas Jonathan Andrew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生物技术实验Ⅰ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张芳/崔鹤/王歆竹/刘春美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生物技术实验Ⅰ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张芳/崔鹤/王歆竹/刘春美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波谱学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王洪兰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医药市场营销学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宋宝香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科研设计与科技写作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(041204—004)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陈量量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Stephen Conway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胡雅婧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创造学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张秀琴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波谱学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王洪兰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医药市场营销学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宋宝香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科研设计与科技写作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(041204—004)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陈量量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创造学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张秀琴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新药研制与报批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药物色谱分析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