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7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生制药231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7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张良/刘晓丽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发酵工程与酶工程实验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江曙/袁天杰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樊文玲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张兴德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杨念云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张良/刘晓丽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发酵工程与酶工程实验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江曙/袁天杰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樊文玲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张兴德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杨念云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张良/刘晓丽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樊文玲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张兴德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发酵工程与酶工程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化工仪表与自动控制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(040071—002)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李梦圆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(040071—002)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王宇华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发酵工程与酶工程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化工仪表与自动控制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王宇华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药物色谱分析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