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生制药223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0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张黄琴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韩云宾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刘春美/康迪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刘春美/康迪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张黄琴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韩云宾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刘春美/康迪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生物制药工艺学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刘春美/康迪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张黄琴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韩云宾/江曙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基因工程与细胞工程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张黄琴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韩云宾/江曙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