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潘扬/潘自皓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生物制药设备与工厂设计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吴媛媛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潘扬/潘自皓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生物制药设备与工厂设计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吴媛媛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吴沁航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潘扬/潘自皓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潘扬/潘自皓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潘扬/潘自皓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