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康复治疗学（中德合作项目）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400251—004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思想道德与法治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谢晗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400251—004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思想道德与法治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谢晗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