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柳婷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柳婷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学术交流英语（二）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戴文慧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脊骨神经医学专业英语（一）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400251—004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思想道德与法治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谢晗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