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肖青青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 泰州-J2-316  秦冰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 泰州-J2-316  董洁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制药设备机械基础（含1周金工实习）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肖青青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 泰州-J2-316  秦冰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 泰州-J2-316  董洁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泰州-综合楼506-药化药合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制药设备机械基础（含1周金工实习）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泰州-综合楼506-药化药合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杨念云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制药设备机械基础（含1周金工实习）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王令充/毕肖林/肖青青/秦冰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黄花英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王令充/毕肖林/肖青青/秦冰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黄花英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