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1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公共事业管理（合作办学）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1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Bezuidenhout Jeffrey Morgan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杨胜婷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专业沟通技能*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吕艳霞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微观经济学*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(011301—001)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朱佩枫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专业沟通技能*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吕艳霞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T Ravichandar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杨昕澄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学术英语III 学术语言与学习技巧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(400468—011)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张舒涵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申瑜洁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管理学概论*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(010578—001)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统计学*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张惠东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公共事业管理概论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申瑜洁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公共关系学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3~4,6~14周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梁海娜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