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王尊/黄莹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陈婕/高磊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泰州-J3-210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 泰州-J3-210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泰州-J3-210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泰州-J3-210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泰州-J3-210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泰州-J3-210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泰州-J3-210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 泰州-J3-210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泰州-J3-210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泰州-J3-210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泰州-J3-210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泰州-J3-210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