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李素素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王尊/黄莹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徐平圆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(2学时)  泰州-J3-210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(2学时)  泰州-J3-210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泰州-J3-210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泰州-J3-210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(2学时)  泰州-J3-210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 泰州-J3-210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2~3周 (1学时)  泰州-J3-210  冯哲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4~6(双)周 (1学时)  泰州-J3-210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 泰州-J3-210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泰州-J3-210  李柳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11周 (1学时)  泰州-J3-210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 泰州-J3-210  徐平圆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