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中医（定向）253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徐仁力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翁泽斌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徐仁力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翁泽斌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郭海兴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沈佳佳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朱珂璇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朱珂璇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吴颢昕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翁泽斌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朱秋虹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沈佳佳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朱珂璇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朱珂璇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吴颢昕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翁泽斌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王子凡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020315—003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中医基础理论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孙焱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020315—003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中医基础理论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孙焱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021424—003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人体解剖学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王群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泰州-J3-419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021424—003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人体解剖学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王群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泰州-J3-419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