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中医（定向）252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金玉琴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徐仁力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常加松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翁泽斌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孙焱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金玉琴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徐仁力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常加松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翁泽斌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孙焱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朱秋虹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郭海兴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信晓庆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金玉琴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翁泽斌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吴颢昕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常加松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信晓庆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金玉琴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翁泽斌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吴颢昕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常加松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王子凡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