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中医（定向）251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20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信晓庆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信晓庆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郭海兴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朱秋虹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吴颢昕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翁泽斌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吴颢昕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常加松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国家安全教育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王子凡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金玉琴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