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中医（定向）233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孙谨怡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孙谨怡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高雪姣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邹飞飞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孙谨怡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孙谨怡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高雪姣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李一阳/尹尧丽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成小兰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王美子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白宇/韩智涛/高磊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李一阳/尹尧丽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成小兰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严如根/高磊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白宇/韩智涛/高磊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