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尹尧丽/李一阳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黄莹/程成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严如根/高磊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严如根/高磊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尹尧丽/李一阳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严如根/高磊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尹尧丽/李一阳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