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李一阳/尹尧丽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喻程郦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李一阳/尹尧丽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喻程郦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高建芝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白宇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张蔚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李一阳/尹尧丽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黄莹/程成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白宇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成小兰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韩智涛/高磊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邹飞飞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成小兰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