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赖明生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吴拥军/黄晶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赖明生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汪伯川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吴拥军/黄晶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泰州-J2-105  姜超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泰州-J2-105  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泰州-J2-105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泰州-J2-105  张琪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泰州-J2-105  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 泰州-J2-304  李昌友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 泰州-J2-304  吴敏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泰州-J2-304  袁泳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王沛/陈婕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 泰州-J2-105  姜超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 泰州-J2-105  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 泰州-J2-105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 泰州-J2-105  张琪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泰州-J2-105  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 泰州-J2-304  李昌友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 泰州-J2-304  吴敏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 泰州-J2-304  袁泳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王沛/陈婕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