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王均琴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泰州-J2-105  姜超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泰州-J2-105  杨东清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泰州-J2-105  魏良敏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泰州-J2-105  张琪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泰州-J2-105  高行素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丁宁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温病学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(021008—001)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祁明明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中医耳鼻喉科学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(030701—001)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吴拥军/黄晶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(030847—001)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杨婷雯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中医外科学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(030234—001)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陈德轩/孙海舰/朱宏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 泰州-J2-304  许岩磊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泰州-J2-304  陈伟伟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泰州-J2-304  王微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泰州-J2-304  施建新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(2学时)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(2学时)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金匮要略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(030518—001)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杨洲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4~6(双),7周 (1学时)  泰州-J2-304  李昌友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(1学时)  泰州-J2-304  吴敏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泰州-J2-304  袁泳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全科医学概论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王沛/陈婕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