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208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2025-2026-1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教师所属部门：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针灸推拿学院·养生康复学院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教师：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田梦晨     </w:t>
      </w:r>
      <w:r>
        <w:rPr>
          <w:rFonts w:ascii="Times New Roman" w:hAnsi="Times New Roman"/>
          <w:b/>
          <w:i w:val="false"/>
          <w:color w:val="000000"/>
          <w:sz w:val="16"/>
        </w:rPr>
        <w:t>          </w:t>
      </w:r>
      <w:r>
        <w:rPr>
          <w:rFonts w:ascii="Times New Roman" w:hAnsi="Times New Roman"/>
          <w:b/>
          <w:i w:val="false"/>
          <w:color w:val="000000"/>
          <w:sz w:val="16"/>
        </w:rPr>
        <w:t>3~11周</w:t>
      </w:r>
    </w:p>
    <w:bookmarkStart w:id="1" w:name="208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 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微生物科学基础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9周 (2学时)  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实验医学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泰州校区J3-507、508、509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脊骨神经医学入门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  <w:p>
            <w:pPr>
              <w:spacing w:after="0"/>
              <w:ind w:left="0"/>
              <w:jc w:val="center"/>
            </w:pP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实践练习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高级脊柱解剖学（一）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泰州-J3-414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康复合作办学241;康复合作办学242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7~8周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400342—001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实践练习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8周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400341—001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高级脊柱解剖学（一）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9周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400335—001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实验医学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(14:50-17:10)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周二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周五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(14:00-17:10)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周一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(8:00-12:00)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泰州-J3-414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false"/>
          <w:i w:val="false"/>
          <w:color w:val="000000"/>
          <w:sz w:val="16"/>
        </w:rPr>
        <w:t>400345—001</w:t>
      </w:r>
      <w:r>
        <w:rPr>
          <w:rFonts w:ascii="Times New Roman" w:hAnsi="Times New Roman"/>
          <w:b w:val="false"/>
          <w:i w:val="false"/>
          <w:color w:val="000000"/>
          <w:sz w:val="16"/>
        </w:rPr>
        <w:t>脊骨神经医学专业英语（一）</w:t>
      </w:r>
      <w:r>
        <w:rPr>
          <w:rFonts w:ascii="Times New Roman" w:hAnsi="Times New Roman"/>
          <w:b w:val="false"/>
          <w:i w:val="false"/>
          <w:color w:val="000000"/>
          <w:sz w:val="16"/>
        </w:rPr>
        <w:t>周四</w:t>
      </w:r>
      <w:r>
        <w:rPr>
          <w:rFonts w:ascii="Times New Roman" w:hAnsi="Times New Roman"/>
          <w:b w:val="false"/>
          <w:i w:val="false"/>
          <w:color w:val="000000"/>
          <w:sz w:val="16"/>
        </w:rPr>
        <w:t>11周 (8:00-11:10) </w:t>
      </w:r>
      <w:r>
        <w:rPr>
          <w:rFonts w:ascii="Times New Roman" w:hAnsi="Times New Roman"/>
          <w:b w:val="false"/>
          <w:i w:val="false"/>
          <w:color w:val="000000"/>
          <w:sz w:val="16"/>
        </w:rPr>
        <w:t> 田梦晨</w:t>
      </w:r>
      <w:r>
        <w:rPr>
          <w:rFonts w:ascii="Times New Roman" w:hAnsi="Times New Roman"/>
          <w:b w:val="false"/>
          <w:i w:val="false"/>
          <w:color w:val="000000"/>
          <w:sz w:val="16"/>
        </w:rPr>
        <w:t>泰州-J3-318 </w:t>
      </w: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