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蒋辰雪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3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全球视野下的中医药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全球视野下的中医药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