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葛恒婷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3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大学英语（四级培优）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(r079019—001)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大学英语（四级培优）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(r079019—001)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