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5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公共外语教学部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曹蓓蓓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25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3-A2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(079022—032)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2-A2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1-A2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