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西方悬疑故事选读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西方悬疑故事选读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西班牙语（初级）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(r070801—002)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