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英语（论文写作与国际发表）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理解当代中国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