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31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公共外语教学部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刘凯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4~14周</w:t>
      </w:r>
    </w:p>
    <w:bookmarkStart w:id="1" w:name="31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大学学术英语（上）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(079033—001)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大学学术英语（上）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(079033—006)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大学学术英语（上）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(079033—001)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大学学术英语（上）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(079033—006)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