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龚庆悦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Photoshop图像处理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