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黄鑫海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计算机类241,计算机类242,计算机类243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医信24,计算机类244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计算机类241,计算机类242,计算机类243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离散数学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医信24,计算机类244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