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韩勉哲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分布式数据库系统与应用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