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8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陈碧月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1~15周</w:t>
      </w:r>
    </w:p>
    <w:bookmarkStart w:id="1" w:name="708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计算机253;计算机254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最优化方法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