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9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陈多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9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医学信息工程导论（含专业导论）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7~15(单)周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医疗仪器原理与应用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项目综合实践I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