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郎许锋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网络与信息安全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网络与信息安全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4~14(双)周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2~8(双)周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数据库原理与应用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2~8(双)周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智能医学概论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