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6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袁建军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36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数学（上）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民族预科25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数学（上）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民族预科25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数管251;数管252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数管251;数管252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数管251;数管252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数学（上）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民族预科25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数管251;数管252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数管251;数管252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