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71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袁少勋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71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数管24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Python高级应用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Linux网络操作系统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计算机类241;计算机类242;计算机类244;计算机类243;智能23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