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55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薛梅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55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编译原理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编译原理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人工智能新技术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计算机23;软件23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人工智能新技术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(080372—001)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计算机23;软件23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