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229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移动通信原理与应用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移动通信原理与应用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计算机23;软件23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