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苏传琦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团队激励与沟通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软件23;计算机23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团队激励与沟通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软件23;计算机23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