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7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胡婷婷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4~15周</w:t>
      </w:r>
    </w:p>
    <w:bookmarkStart w:id="1" w:name="207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智能251;智能252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智能251;智能252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智能251;智能252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(080235—007)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医信251;医信252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(080235—007)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医信251;医信252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智能251;智能252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(080235—007)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医信251;医信252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(080235—007)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医信251;医信252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