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27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人工智能与信息技术学院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石仁祥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27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概率论与数理统计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信管24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概率论与数理统计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信管24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概率论与数理统计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(022420—001)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概率论与数理统计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(022420—001)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